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3B81CA" w14:textId="77777777" w:rsidR="005667C2" w:rsidRDefault="00000000">
      <w:pPr>
        <w:pStyle w:val="Heading1"/>
      </w:pPr>
      <w:r>
        <w:t>Summit County, Ohio – Food Resources</w:t>
      </w:r>
    </w:p>
    <w:p w14:paraId="6FEF27AD" w14:textId="77777777" w:rsidR="005667C2" w:rsidRPr="00231330" w:rsidRDefault="00000000" w:rsidP="00231330">
      <w:pPr>
        <w:pStyle w:val="ListParagraph"/>
        <w:numPr>
          <w:ilvl w:val="0"/>
          <w:numId w:val="10"/>
        </w:numPr>
        <w:rPr>
          <w:b/>
          <w:bCs/>
        </w:rPr>
      </w:pPr>
      <w:r w:rsidRPr="00231330">
        <w:rPr>
          <w:b/>
          <w:bCs/>
        </w:rPr>
        <w:t>Akron-Canton Regional Foodbank</w:t>
      </w:r>
    </w:p>
    <w:p w14:paraId="07E513A0" w14:textId="77777777" w:rsidR="00231330" w:rsidRDefault="00000000" w:rsidP="00231330">
      <w:pPr>
        <w:pStyle w:val="ListParagraph"/>
        <w:numPr>
          <w:ilvl w:val="0"/>
          <w:numId w:val="12"/>
        </w:numPr>
      </w:pPr>
      <w:r>
        <w:t>Distributes food to partner pantries and hosts pop-up distributions and home delivery options</w:t>
      </w:r>
    </w:p>
    <w:p w14:paraId="35E176EA" w14:textId="77777777" w:rsidR="00231330" w:rsidRDefault="00000000" w:rsidP="00231330">
      <w:pPr>
        <w:pStyle w:val="ListParagraph"/>
        <w:numPr>
          <w:ilvl w:val="0"/>
          <w:numId w:val="12"/>
        </w:numPr>
      </w:pPr>
      <w:r>
        <w:t>Use the 'Find Help' tool to locate food programs in Summit County</w:t>
      </w:r>
    </w:p>
    <w:p w14:paraId="44D21D72" w14:textId="037B8D1E" w:rsidR="005667C2" w:rsidRDefault="00000000" w:rsidP="00231330">
      <w:pPr>
        <w:pStyle w:val="ListParagraph"/>
        <w:numPr>
          <w:ilvl w:val="1"/>
          <w:numId w:val="12"/>
        </w:numPr>
      </w:pPr>
      <w:r>
        <w:t xml:space="preserve">Website: </w:t>
      </w:r>
      <w:hyperlink r:id="rId6" w:history="1">
        <w:r w:rsidR="00231330" w:rsidRPr="00C23A15">
          <w:rPr>
            <w:rStyle w:val="Hyperlink"/>
          </w:rPr>
          <w:t>https://www.akroncantonfoodbank.org/find-help</w:t>
        </w:r>
      </w:hyperlink>
    </w:p>
    <w:p w14:paraId="0DBB2215" w14:textId="77777777" w:rsidR="00231330" w:rsidRDefault="00231330" w:rsidP="00231330">
      <w:pPr>
        <w:pStyle w:val="ListParagraph"/>
      </w:pPr>
    </w:p>
    <w:p w14:paraId="4BC07328" w14:textId="77777777" w:rsidR="005667C2" w:rsidRPr="00231330" w:rsidRDefault="00000000" w:rsidP="00231330">
      <w:pPr>
        <w:pStyle w:val="ListParagraph"/>
        <w:numPr>
          <w:ilvl w:val="0"/>
          <w:numId w:val="10"/>
        </w:numPr>
        <w:rPr>
          <w:b/>
          <w:bCs/>
        </w:rPr>
      </w:pPr>
      <w:r w:rsidRPr="00231330">
        <w:rPr>
          <w:b/>
          <w:bCs/>
        </w:rPr>
        <w:t>Client Choice Food Pantries – Summit County Public Health</w:t>
      </w:r>
    </w:p>
    <w:p w14:paraId="4BF224C6" w14:textId="77777777" w:rsidR="00231330" w:rsidRDefault="00000000" w:rsidP="00231330">
      <w:pPr>
        <w:pStyle w:val="ListParagraph"/>
        <w:numPr>
          <w:ilvl w:val="0"/>
          <w:numId w:val="12"/>
        </w:numPr>
      </w:pPr>
      <w:r>
        <w:t>Allows clients to choose their own food to reduce waste and improve nutrition</w:t>
      </w:r>
    </w:p>
    <w:p w14:paraId="310EB015" w14:textId="51372779" w:rsidR="005667C2" w:rsidRDefault="00000000" w:rsidP="00231330">
      <w:pPr>
        <w:pStyle w:val="ListParagraph"/>
        <w:numPr>
          <w:ilvl w:val="1"/>
          <w:numId w:val="12"/>
        </w:numPr>
      </w:pPr>
      <w:r>
        <w:t xml:space="preserve">Website: </w:t>
      </w:r>
      <w:hyperlink r:id="rId7" w:history="1">
        <w:r w:rsidR="00231330" w:rsidRPr="00C23A15">
          <w:rPr>
            <w:rStyle w:val="Hyperlink"/>
          </w:rPr>
          <w:t>https://www.scph.org/chronic-disease/client-choice</w:t>
        </w:r>
      </w:hyperlink>
    </w:p>
    <w:p w14:paraId="47DC00CA" w14:textId="77777777" w:rsidR="00231330" w:rsidRDefault="00231330" w:rsidP="00231330">
      <w:pPr>
        <w:pStyle w:val="ListParagraph"/>
      </w:pPr>
    </w:p>
    <w:p w14:paraId="1B85D459" w14:textId="77777777" w:rsidR="005667C2" w:rsidRPr="00231330" w:rsidRDefault="00000000" w:rsidP="00231330">
      <w:pPr>
        <w:pStyle w:val="ListParagraph"/>
        <w:numPr>
          <w:ilvl w:val="0"/>
          <w:numId w:val="10"/>
        </w:numPr>
        <w:rPr>
          <w:b/>
          <w:bCs/>
        </w:rPr>
      </w:pPr>
      <w:r w:rsidRPr="00231330">
        <w:rPr>
          <w:b/>
          <w:bCs/>
        </w:rPr>
        <w:t>OPEN M Food Pantry</w:t>
      </w:r>
    </w:p>
    <w:p w14:paraId="08E6A165" w14:textId="77777777" w:rsidR="00231330" w:rsidRDefault="00000000" w:rsidP="00231330">
      <w:pPr>
        <w:pStyle w:val="ListParagraph"/>
        <w:numPr>
          <w:ilvl w:val="0"/>
          <w:numId w:val="12"/>
        </w:numPr>
      </w:pPr>
      <w:r>
        <w:t>Provides emergency food, grab-and-go lunches, senior boxes, and bulk food distributions</w:t>
      </w:r>
    </w:p>
    <w:p w14:paraId="187E7558" w14:textId="77777777" w:rsidR="00231330" w:rsidRDefault="00000000" w:rsidP="00231330">
      <w:pPr>
        <w:pStyle w:val="ListParagraph"/>
        <w:numPr>
          <w:ilvl w:val="1"/>
          <w:numId w:val="12"/>
        </w:numPr>
      </w:pPr>
      <w:r>
        <w:t>Hours: Mon–Thu 11:30am–2:00pm; Fri 9:00–11:00am</w:t>
      </w:r>
    </w:p>
    <w:p w14:paraId="78300F14" w14:textId="71F9D572" w:rsidR="005667C2" w:rsidRDefault="00000000" w:rsidP="00231330">
      <w:pPr>
        <w:pStyle w:val="ListParagraph"/>
        <w:numPr>
          <w:ilvl w:val="1"/>
          <w:numId w:val="12"/>
        </w:numPr>
      </w:pPr>
      <w:r>
        <w:t xml:space="preserve">Website: </w:t>
      </w:r>
      <w:hyperlink r:id="rId8" w:history="1">
        <w:r w:rsidR="00231330" w:rsidRPr="00C23A15">
          <w:rPr>
            <w:rStyle w:val="Hyperlink"/>
          </w:rPr>
          <w:t>https://ampleharvest.org/food-pantries/open-m-food-pantry-1836</w:t>
        </w:r>
      </w:hyperlink>
    </w:p>
    <w:p w14:paraId="0579ED2C" w14:textId="77777777" w:rsidR="00231330" w:rsidRDefault="00231330" w:rsidP="00231330">
      <w:pPr>
        <w:pStyle w:val="ListParagraph"/>
      </w:pPr>
    </w:p>
    <w:p w14:paraId="66BF6DAC" w14:textId="77777777" w:rsidR="005667C2" w:rsidRPr="00231330" w:rsidRDefault="00000000" w:rsidP="00231330">
      <w:pPr>
        <w:pStyle w:val="ListParagraph"/>
        <w:numPr>
          <w:ilvl w:val="0"/>
          <w:numId w:val="10"/>
        </w:numPr>
        <w:rPr>
          <w:b/>
          <w:bCs/>
        </w:rPr>
      </w:pPr>
      <w:r w:rsidRPr="00231330">
        <w:rPr>
          <w:b/>
          <w:bCs/>
        </w:rPr>
        <w:t>Salvation Army – Summit County / 'Cure Hunger' Program</w:t>
      </w:r>
    </w:p>
    <w:p w14:paraId="65670A9B" w14:textId="77777777" w:rsidR="00231330" w:rsidRDefault="00000000" w:rsidP="00231330">
      <w:pPr>
        <w:pStyle w:val="ListParagraph"/>
        <w:numPr>
          <w:ilvl w:val="0"/>
          <w:numId w:val="12"/>
        </w:numPr>
      </w:pPr>
      <w:r>
        <w:t>Food pantry offering meat, dairy, fresh produce, and shelf-stable goods</w:t>
      </w:r>
    </w:p>
    <w:p w14:paraId="00389B7E" w14:textId="77777777" w:rsidR="00231330" w:rsidRDefault="00000000" w:rsidP="00231330">
      <w:pPr>
        <w:pStyle w:val="ListParagraph"/>
        <w:numPr>
          <w:ilvl w:val="1"/>
          <w:numId w:val="12"/>
        </w:numPr>
      </w:pPr>
      <w:r>
        <w:t>Location: 1033 Bellows St, Akron, OH</w:t>
      </w:r>
    </w:p>
    <w:p w14:paraId="419B95CB" w14:textId="77777777" w:rsidR="00231330" w:rsidRDefault="00000000" w:rsidP="00231330">
      <w:pPr>
        <w:pStyle w:val="ListParagraph"/>
        <w:numPr>
          <w:ilvl w:val="1"/>
          <w:numId w:val="12"/>
        </w:numPr>
      </w:pPr>
      <w:r>
        <w:t>By appointment only</w:t>
      </w:r>
    </w:p>
    <w:p w14:paraId="58DF3F9E" w14:textId="493CEEA2" w:rsidR="005667C2" w:rsidRDefault="00000000" w:rsidP="00231330">
      <w:pPr>
        <w:pStyle w:val="ListParagraph"/>
        <w:numPr>
          <w:ilvl w:val="1"/>
          <w:numId w:val="12"/>
        </w:numPr>
      </w:pPr>
      <w:r>
        <w:t xml:space="preserve">Website: </w:t>
      </w:r>
      <w:hyperlink r:id="rId9" w:history="1">
        <w:r w:rsidR="00231330" w:rsidRPr="00C23A15">
          <w:rPr>
            <w:rStyle w:val="Hyperlink"/>
          </w:rPr>
          <w:t>https://easternusa.salvationarmy.org/northeast-ohio/summit-county/cure-hunger</w:t>
        </w:r>
      </w:hyperlink>
    </w:p>
    <w:p w14:paraId="74EB979A" w14:textId="77777777" w:rsidR="00231330" w:rsidRDefault="00231330" w:rsidP="00231330">
      <w:pPr>
        <w:pStyle w:val="ListParagraph"/>
      </w:pPr>
    </w:p>
    <w:p w14:paraId="07986BF7" w14:textId="77777777" w:rsidR="005667C2" w:rsidRPr="00231330" w:rsidRDefault="00000000" w:rsidP="00231330">
      <w:pPr>
        <w:pStyle w:val="ListParagraph"/>
        <w:numPr>
          <w:ilvl w:val="0"/>
          <w:numId w:val="10"/>
        </w:numPr>
        <w:rPr>
          <w:b/>
          <w:bCs/>
        </w:rPr>
      </w:pPr>
      <w:r w:rsidRPr="00231330">
        <w:rPr>
          <w:b/>
          <w:bCs/>
        </w:rPr>
        <w:t>Stow’s Helping Hands</w:t>
      </w:r>
    </w:p>
    <w:p w14:paraId="55934FFD" w14:textId="77777777" w:rsidR="00231330" w:rsidRDefault="00000000" w:rsidP="00231330">
      <w:pPr>
        <w:pStyle w:val="ListParagraph"/>
        <w:numPr>
          <w:ilvl w:val="0"/>
          <w:numId w:val="12"/>
        </w:numPr>
      </w:pPr>
      <w:r>
        <w:t>Provides food pantry support for Stow and surrounding areas</w:t>
      </w:r>
    </w:p>
    <w:p w14:paraId="7D7294DB" w14:textId="411173C6" w:rsidR="005667C2" w:rsidRDefault="00000000" w:rsidP="00231330">
      <w:pPr>
        <w:pStyle w:val="ListParagraph"/>
        <w:numPr>
          <w:ilvl w:val="1"/>
          <w:numId w:val="12"/>
        </w:numPr>
      </w:pPr>
      <w:r>
        <w:t xml:space="preserve">Website: </w:t>
      </w:r>
      <w:hyperlink r:id="rId10" w:history="1">
        <w:r w:rsidR="00231330" w:rsidRPr="00C23A15">
          <w:rPr>
            <w:rStyle w:val="Hyperlink"/>
          </w:rPr>
          <w:t>https://www.stowohio.org/612/Stows-Helping-Hands</w:t>
        </w:r>
      </w:hyperlink>
    </w:p>
    <w:p w14:paraId="42FD6CD8" w14:textId="77777777" w:rsidR="00231330" w:rsidRDefault="00231330" w:rsidP="00231330">
      <w:pPr>
        <w:pStyle w:val="ListParagraph"/>
      </w:pPr>
    </w:p>
    <w:p w14:paraId="2FC58341" w14:textId="77777777" w:rsidR="005667C2" w:rsidRPr="00231330" w:rsidRDefault="00000000" w:rsidP="00231330">
      <w:pPr>
        <w:pStyle w:val="ListParagraph"/>
        <w:numPr>
          <w:ilvl w:val="0"/>
          <w:numId w:val="10"/>
        </w:numPr>
        <w:rPr>
          <w:b/>
          <w:bCs/>
        </w:rPr>
      </w:pPr>
      <w:r w:rsidRPr="00231330">
        <w:rPr>
          <w:b/>
          <w:bCs/>
        </w:rPr>
        <w:t>Hudson Food Pantry (Rejoice Lutheran Church)</w:t>
      </w:r>
    </w:p>
    <w:p w14:paraId="1F30D03C" w14:textId="77777777" w:rsidR="00231330" w:rsidRDefault="00000000" w:rsidP="00231330">
      <w:pPr>
        <w:pStyle w:val="ListParagraph"/>
        <w:numPr>
          <w:ilvl w:val="0"/>
          <w:numId w:val="12"/>
        </w:numPr>
      </w:pPr>
      <w:r>
        <w:t>Monthly food distribution for residents in Hudson School District</w:t>
      </w:r>
    </w:p>
    <w:p w14:paraId="40997A0E" w14:textId="77777777" w:rsidR="00231330" w:rsidRDefault="00000000" w:rsidP="00231330">
      <w:pPr>
        <w:pStyle w:val="ListParagraph"/>
        <w:numPr>
          <w:ilvl w:val="1"/>
          <w:numId w:val="12"/>
        </w:numPr>
      </w:pPr>
      <w:r>
        <w:t>ID required</w:t>
      </w:r>
    </w:p>
    <w:p w14:paraId="47492B74" w14:textId="599411FD" w:rsidR="005667C2" w:rsidRDefault="00000000" w:rsidP="00231330">
      <w:pPr>
        <w:pStyle w:val="ListParagraph"/>
        <w:numPr>
          <w:ilvl w:val="1"/>
          <w:numId w:val="12"/>
        </w:numPr>
      </w:pPr>
      <w:r>
        <w:t xml:space="preserve">Website: </w:t>
      </w:r>
      <w:hyperlink r:id="rId11" w:history="1">
        <w:r w:rsidR="00231330" w:rsidRPr="00C23A15">
          <w:rPr>
            <w:rStyle w:val="Hyperlink"/>
          </w:rPr>
          <w:t>https://stmaryhudson.cc/community-assistance</w:t>
        </w:r>
      </w:hyperlink>
      <w:r w:rsidR="00231330">
        <w:t xml:space="preserve"> </w:t>
      </w:r>
    </w:p>
    <w:sectPr w:rsidR="005667C2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6D1804"/>
    <w:multiLevelType w:val="hybridMultilevel"/>
    <w:tmpl w:val="0DEA2208"/>
    <w:lvl w:ilvl="0" w:tplc="7868A452">
      <w:numFmt w:val="bullet"/>
      <w:lvlText w:val="•"/>
      <w:lvlJc w:val="left"/>
      <w:pPr>
        <w:ind w:left="99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0" w15:restartNumberingAfterBreak="0">
    <w:nsid w:val="47EF62B8"/>
    <w:multiLevelType w:val="hybridMultilevel"/>
    <w:tmpl w:val="EB747B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904CE2"/>
    <w:multiLevelType w:val="hybridMultilevel"/>
    <w:tmpl w:val="992CAC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9510644">
    <w:abstractNumId w:val="8"/>
  </w:num>
  <w:num w:numId="2" w16cid:durableId="586306785">
    <w:abstractNumId w:val="6"/>
  </w:num>
  <w:num w:numId="3" w16cid:durableId="906307698">
    <w:abstractNumId w:val="5"/>
  </w:num>
  <w:num w:numId="4" w16cid:durableId="1655334744">
    <w:abstractNumId w:val="4"/>
  </w:num>
  <w:num w:numId="5" w16cid:durableId="235283425">
    <w:abstractNumId w:val="7"/>
  </w:num>
  <w:num w:numId="6" w16cid:durableId="356198753">
    <w:abstractNumId w:val="3"/>
  </w:num>
  <w:num w:numId="7" w16cid:durableId="940769982">
    <w:abstractNumId w:val="2"/>
  </w:num>
  <w:num w:numId="8" w16cid:durableId="2129927821">
    <w:abstractNumId w:val="1"/>
  </w:num>
  <w:num w:numId="9" w16cid:durableId="1163159177">
    <w:abstractNumId w:val="0"/>
  </w:num>
  <w:num w:numId="10" w16cid:durableId="1134911436">
    <w:abstractNumId w:val="11"/>
  </w:num>
  <w:num w:numId="11" w16cid:durableId="1270694781">
    <w:abstractNumId w:val="10"/>
  </w:num>
  <w:num w:numId="12" w16cid:durableId="822660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31330"/>
    <w:rsid w:val="0029639D"/>
    <w:rsid w:val="00326F90"/>
    <w:rsid w:val="00532585"/>
    <w:rsid w:val="005667C2"/>
    <w:rsid w:val="006F5F6A"/>
    <w:rsid w:val="00A251AB"/>
    <w:rsid w:val="00AA1D8D"/>
    <w:rsid w:val="00B312D2"/>
    <w:rsid w:val="00B47730"/>
    <w:rsid w:val="00CB0664"/>
    <w:rsid w:val="00CE1D12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2240A5"/>
  <w14:defaultImageDpi w14:val="300"/>
  <w15:docId w15:val="{227C14C4-875A-4C70-844D-BE89B3412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23133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313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mpleharvest.org/food-pantries/open-m-food-pantry-1836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scph.org/chronic-disease/client-choice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kroncantonfoodbank.org/find-help" TargetMode="External"/><Relationship Id="rId11" Type="http://schemas.openxmlformats.org/officeDocument/2006/relationships/hyperlink" Target="https://stmaryhudson.cc/community-assistanc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stowohio.org/612/Stows-Helping-Hand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asternusa.salvationarmy.org/northeast-ohio/summit-county/cure-hung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1491</Characters>
  <Application>Microsoft Office Word</Application>
  <DocSecurity>0</DocSecurity>
  <Lines>40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Chelsey Phillips</cp:lastModifiedBy>
  <cp:revision>5</cp:revision>
  <dcterms:created xsi:type="dcterms:W3CDTF">2025-10-02T15:09:00Z</dcterms:created>
  <dcterms:modified xsi:type="dcterms:W3CDTF">2026-01-21T17:43:00Z</dcterms:modified>
  <cp:category/>
</cp:coreProperties>
</file>